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9A383" w14:textId="7FC2395E" w:rsidR="008F319E" w:rsidRDefault="00C44039">
      <w:pPr>
        <w:pStyle w:val="Heading2"/>
      </w:pPr>
      <w:proofErr w:type="spellStart"/>
      <w:r w:rsidRPr="00C27241">
        <w:rPr>
          <w:sz w:val="36"/>
          <w:szCs w:val="36"/>
        </w:rPr>
        <w:t>mh_Macro_Recorder</w:t>
      </w:r>
      <w:proofErr w:type="spellEnd"/>
      <w:r>
        <w:br/>
      </w:r>
      <w:r w:rsidRPr="00C27241">
        <w:rPr>
          <w:sz w:val="32"/>
          <w:szCs w:val="32"/>
        </w:rPr>
        <w:t>User Manual</w:t>
      </w:r>
      <w:r>
        <w:rPr>
          <w:sz w:val="32"/>
          <w:szCs w:val="32"/>
        </w:rPr>
        <w:br/>
      </w:r>
      <w:r w:rsidRPr="00C27241">
        <w:rPr>
          <w:b w:val="0"/>
          <w:bCs w:val="0"/>
          <w:sz w:val="24"/>
          <w:szCs w:val="24"/>
        </w:rPr>
        <w:t>By Martin P. Heigan (2025)</w:t>
      </w:r>
      <w:r>
        <w:br/>
      </w:r>
      <w:r>
        <w:br/>
      </w:r>
      <w:r w:rsidR="00000000">
        <w:t>Introduction</w:t>
      </w:r>
    </w:p>
    <w:p w14:paraId="4042C862" w14:textId="77777777" w:rsidR="008F319E" w:rsidRDefault="00000000">
      <w:r>
        <w:t>mh_macro_recorder.exe is a standalone Windows application for high-precision mouse and keyboard macro recording and playback. It features smooth interpolation, adjustable playback speeds, start delay and loop toggles, and responsive always-on-top controls for recording, pausing, resuming, and aborting sessions.</w:t>
      </w:r>
    </w:p>
    <w:p w14:paraId="5D0E31BD" w14:textId="77777777" w:rsidR="008F319E" w:rsidRDefault="00000000">
      <w:pPr>
        <w:pStyle w:val="Heading2"/>
      </w:pPr>
      <w:r>
        <w:t>Installation</w:t>
      </w:r>
    </w:p>
    <w:p w14:paraId="04970D36" w14:textId="77777777" w:rsidR="008F319E" w:rsidRDefault="00000000">
      <w:r>
        <w:t>1. Download **mh_macro_recorder.exe** from the official distribution source.</w:t>
      </w:r>
      <w:r>
        <w:br/>
        <w:t>2. Save the file to any folder (no installer needed).</w:t>
      </w:r>
      <w:r>
        <w:br/>
        <w:t>3. (Optional) Create a desktop shortcut for quick access.</w:t>
      </w:r>
      <w:r>
        <w:br/>
        <w:t>4. Ensure execution permissions; if blocked, right-click → **Properties** → **Unblock**.</w:t>
      </w:r>
    </w:p>
    <w:p w14:paraId="31E27329" w14:textId="77777777" w:rsidR="008F319E" w:rsidRDefault="00000000">
      <w:pPr>
        <w:pStyle w:val="Heading2"/>
      </w:pPr>
      <w:r>
        <w:t>Launching the Application</w:t>
      </w:r>
    </w:p>
    <w:p w14:paraId="5768BB9E" w14:textId="77777777" w:rsidR="008F319E" w:rsidRDefault="00000000">
      <w:r>
        <w:t>Double-click **mh_macro_recorder.exe**. On first run, click **Run** at any security prompt. The main window opens centered at the bottom of the screen, dynamically sized to fit controls.</w:t>
      </w:r>
    </w:p>
    <w:p w14:paraId="67F2806D" w14:textId="77777777" w:rsidR="008F319E" w:rsidRDefault="00000000">
      <w:pPr>
        <w:pStyle w:val="Heading2"/>
      </w:pPr>
      <w:r>
        <w:t>Main GUI Layout</w:t>
      </w:r>
    </w:p>
    <w:p w14:paraId="5D35C23E" w14:textId="77777777" w:rsidR="008F319E" w:rsidRDefault="00000000">
      <w:r>
        <w:t>- **Record Controls:** Opens the Record Controls popup.</w:t>
      </w:r>
      <w:r>
        <w:br/>
        <w:t>- **Save:** Save the current macro as JSON.</w:t>
      </w:r>
      <w:r>
        <w:br/>
        <w:t>- **Load:** Load a JSON macro for playback.</w:t>
      </w:r>
      <w:r>
        <w:br/>
        <w:t>- **Play:** Opens Playback Controls and starts execution.</w:t>
      </w:r>
      <w:r>
        <w:br/>
        <w:t>- **Playback Speed, Start Delay, Loop Playback:** Positioned after **Play**, all in one row:</w:t>
      </w:r>
      <w:r>
        <w:br/>
        <w:t xml:space="preserve">  - **Playback Speed:** Choose 1.0×, 1.5×, or 2.0×.</w:t>
      </w:r>
      <w:r>
        <w:br/>
        <w:t xml:space="preserve">  - **Start Delay:** Delay start by 0s, 1s, 3s, 5s, or 10s.</w:t>
      </w:r>
      <w:r>
        <w:br/>
        <w:t xml:space="preserve">  - **Loop Playback:** Toggle continuous looping.</w:t>
      </w:r>
      <w:r>
        <w:br/>
        <w:t>- The window auto-sizes to prevent any button cutoff.</w:t>
      </w:r>
    </w:p>
    <w:p w14:paraId="7269ACE5" w14:textId="77777777" w:rsidR="008F319E" w:rsidRDefault="00000000">
      <w:pPr>
        <w:pStyle w:val="Heading2"/>
      </w:pPr>
      <w:r>
        <w:t>Record Controls Popup</w:t>
      </w:r>
    </w:p>
    <w:p w14:paraId="5B1ACE5E" w14:textId="77777777" w:rsidR="008F319E" w:rsidRDefault="00000000">
      <w:r>
        <w:t>- Always-on-top (300×60px). Status label shows **Ready to record** or **Recording…**.</w:t>
      </w:r>
      <w:r>
        <w:br/>
        <w:t>- **START** (green): Begin recording.</w:t>
      </w:r>
      <w:r>
        <w:br/>
        <w:t>- **STOP** (red): End recording and close popup.</w:t>
      </w:r>
      <w:r>
        <w:br/>
        <w:t>- **PAUSE** (orange): Suspend recording.</w:t>
      </w:r>
      <w:r>
        <w:br/>
        <w:t>- **RESUME** (blue): Resume recording.</w:t>
      </w:r>
      <w:r>
        <w:br/>
        <w:t>- Press **Esc** or close (X) to stop and re-open later.</w:t>
      </w:r>
    </w:p>
    <w:p w14:paraId="2E6BCBAF" w14:textId="77777777" w:rsidR="008F319E" w:rsidRDefault="00000000">
      <w:pPr>
        <w:pStyle w:val="Heading2"/>
      </w:pPr>
      <w:r>
        <w:lastRenderedPageBreak/>
        <w:t>Playback Controls Popup</w:t>
      </w:r>
    </w:p>
    <w:p w14:paraId="7871C2C0" w14:textId="77777777" w:rsidR="008F319E" w:rsidRDefault="00000000">
      <w:r>
        <w:t>- Always-on-top (300×60px), triggered on **Play**.</w:t>
      </w:r>
      <w:r>
        <w:br/>
        <w:t>- **ABORT** (red): Instantly stop playback, even mid-motion.</w:t>
      </w:r>
      <w:r>
        <w:br/>
        <w:t>- **PAUSE** (orange): Suspend playback.</w:t>
      </w:r>
      <w:r>
        <w:br/>
        <w:t>- **RESUME** (green): Continue playback.</w:t>
      </w:r>
      <w:r>
        <w:br/>
        <w:t>- Press **Esc** to abort and close.</w:t>
      </w:r>
    </w:p>
    <w:p w14:paraId="3F493936" w14:textId="77777777" w:rsidR="008F319E" w:rsidRDefault="00000000">
      <w:pPr>
        <w:pStyle w:val="Heading2"/>
      </w:pPr>
      <w:r>
        <w:t>Precision &amp; Interpolation</w:t>
      </w:r>
    </w:p>
    <w:p w14:paraId="77249106" w14:textId="77777777" w:rsidR="008F319E" w:rsidRDefault="00000000">
      <w:r>
        <w:t>Mouse movements replay in &lt;5px interpolation steps with interrupt checks between steps. Keyboard events follow exact recorded timestamps.</w:t>
      </w:r>
    </w:p>
    <w:p w14:paraId="50DC8D2A" w14:textId="77777777" w:rsidR="008F319E" w:rsidRDefault="00000000">
      <w:pPr>
        <w:pStyle w:val="Heading2"/>
      </w:pPr>
      <w:r>
        <w:t>Playback Speed &amp; Timing</w:t>
      </w:r>
    </w:p>
    <w:p w14:paraId="38205302" w14:textId="77777777" w:rsidR="008F319E" w:rsidRDefault="00000000">
      <w:r>
        <w:t>Playback uses absolute scheduling: recorded timestamps are divided by the speed multiplier, with an optional start delay before execution. Loop toggle can replay the macro continuously.</w:t>
      </w:r>
    </w:p>
    <w:p w14:paraId="4B1D49E5" w14:textId="77777777" w:rsidR="008F319E" w:rsidRDefault="00000000">
      <w:pPr>
        <w:pStyle w:val="Heading2"/>
      </w:pPr>
      <w:r>
        <w:t>Saving and Loading Macros</w:t>
      </w:r>
    </w:p>
    <w:p w14:paraId="3DA8ABAF" w14:textId="77777777" w:rsidR="008F319E" w:rsidRDefault="00000000">
      <w:r>
        <w:t>- **Save:** Opens a dialog to save the macro as a JSON file.</w:t>
      </w:r>
      <w:r>
        <w:br/>
        <w:t>- **Load:** Opens a dialog to load a JSON macro.</w:t>
      </w:r>
      <w:r>
        <w:br/>
        <w:t>- Loaded macros play back accurately with the selected speed, delay, and loop settings.</w:t>
      </w:r>
    </w:p>
    <w:sectPr w:rsidR="008F31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49887967">
    <w:abstractNumId w:val="8"/>
  </w:num>
  <w:num w:numId="2" w16cid:durableId="1481386898">
    <w:abstractNumId w:val="6"/>
  </w:num>
  <w:num w:numId="3" w16cid:durableId="1937057036">
    <w:abstractNumId w:val="5"/>
  </w:num>
  <w:num w:numId="4" w16cid:durableId="421924797">
    <w:abstractNumId w:val="4"/>
  </w:num>
  <w:num w:numId="5" w16cid:durableId="1115321958">
    <w:abstractNumId w:val="7"/>
  </w:num>
  <w:num w:numId="6" w16cid:durableId="214658487">
    <w:abstractNumId w:val="3"/>
  </w:num>
  <w:num w:numId="7" w16cid:durableId="1027758429">
    <w:abstractNumId w:val="2"/>
  </w:num>
  <w:num w:numId="8" w16cid:durableId="374547632">
    <w:abstractNumId w:val="1"/>
  </w:num>
  <w:num w:numId="9" w16cid:durableId="162453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F319E"/>
    <w:rsid w:val="00AA1D8D"/>
    <w:rsid w:val="00B47730"/>
    <w:rsid w:val="00C44039"/>
    <w:rsid w:val="00CB0664"/>
    <w:rsid w:val="00CB3CE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A6E71D4"/>
  <w14:defaultImageDpi w14:val="300"/>
  <w15:docId w15:val="{534386EF-91BD-40C5-BF37-7601FDBE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Martin Heigan</cp:lastModifiedBy>
  <cp:revision>2</cp:revision>
  <dcterms:created xsi:type="dcterms:W3CDTF">2013-12-23T23:15:00Z</dcterms:created>
  <dcterms:modified xsi:type="dcterms:W3CDTF">2025-05-23T12:14:00Z</dcterms:modified>
  <cp:category/>
</cp:coreProperties>
</file>