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D8A0" w14:textId="57176D9C" w:rsidR="001B5525" w:rsidRDefault="00B95B24">
      <w:pPr>
        <w:pStyle w:val="Heading2"/>
      </w:pPr>
      <w:proofErr w:type="spellStart"/>
      <w:r w:rsidRPr="00423CFC">
        <w:rPr>
          <w:sz w:val="34"/>
          <w:szCs w:val="34"/>
        </w:rPr>
        <w:t>mh_S</w:t>
      </w:r>
      <w:r w:rsidR="00FA45CD">
        <w:rPr>
          <w:sz w:val="34"/>
          <w:szCs w:val="34"/>
        </w:rPr>
        <w:t>cr</w:t>
      </w:r>
      <w:r w:rsidRPr="00423CFC">
        <w:rPr>
          <w:sz w:val="34"/>
          <w:szCs w:val="34"/>
        </w:rPr>
        <w:t>een_Capture</w:t>
      </w:r>
      <w:proofErr w:type="spellEnd"/>
      <w:r w:rsidR="00EE5AD0" w:rsidRPr="00423CFC">
        <w:rPr>
          <w:sz w:val="34"/>
          <w:szCs w:val="34"/>
        </w:rPr>
        <w:t xml:space="preserve"> </w:t>
      </w:r>
      <w:r w:rsidR="00423CFC">
        <w:rPr>
          <w:sz w:val="34"/>
          <w:szCs w:val="34"/>
        </w:rPr>
        <w:t>-</w:t>
      </w:r>
      <w:r w:rsidR="00423CFC" w:rsidRPr="00423CFC">
        <w:rPr>
          <w:sz w:val="34"/>
          <w:szCs w:val="34"/>
        </w:rPr>
        <w:t xml:space="preserve"> Screen Capture with VB-Cable Support</w:t>
      </w:r>
      <w:r w:rsidR="00423CFC">
        <w:rPr>
          <w:sz w:val="32"/>
          <w:szCs w:val="32"/>
        </w:rPr>
        <w:br/>
      </w:r>
      <w:r w:rsidR="00423CFC" w:rsidRPr="00FA45CD">
        <w:rPr>
          <w:sz w:val="36"/>
          <w:szCs w:val="36"/>
        </w:rPr>
        <w:t xml:space="preserve">User </w:t>
      </w:r>
      <w:r w:rsidRPr="00FA45CD">
        <w:rPr>
          <w:sz w:val="36"/>
          <w:szCs w:val="36"/>
        </w:rPr>
        <w:t>Manual</w:t>
      </w:r>
      <w:r>
        <w:rPr>
          <w:sz w:val="32"/>
          <w:szCs w:val="32"/>
        </w:rPr>
        <w:br/>
      </w:r>
      <w:r w:rsidRPr="00C27241">
        <w:rPr>
          <w:b w:val="0"/>
          <w:bCs w:val="0"/>
          <w:sz w:val="24"/>
          <w:szCs w:val="24"/>
        </w:rPr>
        <w:t>By Martin P. Heigan (2025)</w:t>
      </w:r>
      <w:r>
        <w:rPr>
          <w:color w:val="0066CC"/>
          <w:sz w:val="28"/>
        </w:rPr>
        <w:br/>
      </w:r>
      <w:r>
        <w:rPr>
          <w:color w:val="0066CC"/>
          <w:sz w:val="28"/>
        </w:rPr>
        <w:br/>
        <w:t>Overview</w:t>
      </w:r>
    </w:p>
    <w:p w14:paraId="063217AB" w14:textId="77777777" w:rsidR="001B5525" w:rsidRDefault="00000000">
      <w:r>
        <w:t>mh_screen_capture.exe is a standalone screen recorder compiled using PyInstaller. It features a splash screen, centered GUI, and user-friendly layout for recording both screen and system audio. Recordings are saved in MKV format with support for resolution, frame rate, and bitrate customization.</w:t>
      </w:r>
    </w:p>
    <w:p w14:paraId="4AC2AEAC" w14:textId="77777777" w:rsidR="001B5525" w:rsidRDefault="00000000">
      <w:pPr>
        <w:pStyle w:val="Heading2"/>
      </w:pPr>
      <w:r>
        <w:rPr>
          <w:color w:val="0066CC"/>
          <w:sz w:val="28"/>
        </w:rPr>
        <w:t>Requirements</w:t>
      </w:r>
    </w:p>
    <w:p w14:paraId="29B3D520" w14:textId="77777777" w:rsidR="001B5525" w:rsidRDefault="00000000">
      <w:r>
        <w:t>• Windows 10 or later</w:t>
      </w:r>
      <w:r>
        <w:br/>
        <w:t>• FFmpeg installed and accessible in the system PATH</w:t>
      </w:r>
      <w:r>
        <w:br/>
        <w:t>• Optional: VB-Audio Virtual Cable for capturing desktop audio</w:t>
      </w:r>
    </w:p>
    <w:p w14:paraId="730401E4" w14:textId="77777777" w:rsidR="001B5525" w:rsidRDefault="00000000">
      <w:pPr>
        <w:pStyle w:val="Heading2"/>
      </w:pPr>
      <w:r>
        <w:rPr>
          <w:color w:val="0066CC"/>
          <w:sz w:val="28"/>
        </w:rPr>
        <w:t>Launching the Application</w:t>
      </w:r>
    </w:p>
    <w:p w14:paraId="7BC97CCA" w14:textId="77777777" w:rsidR="001B5525" w:rsidRDefault="00000000">
      <w:r>
        <w:t>Double-click the executable mh_screen_capture.exe. A centered splash screen will appear briefly, followed by the main GUI window.</w:t>
      </w:r>
    </w:p>
    <w:p w14:paraId="7BC5400C" w14:textId="77777777" w:rsidR="001B5525" w:rsidRDefault="00000000">
      <w:pPr>
        <w:pStyle w:val="Heading2"/>
      </w:pPr>
      <w:r>
        <w:rPr>
          <w:color w:val="0066CC"/>
          <w:sz w:val="28"/>
        </w:rPr>
        <w:t>Using the Application</w:t>
      </w:r>
    </w:p>
    <w:p w14:paraId="59371780" w14:textId="77777777" w:rsidR="001B5525" w:rsidRDefault="00000000">
      <w:r>
        <w:t>1. Select the output directory where you want your recordings saved.</w:t>
      </w:r>
      <w:r>
        <w:br/>
        <w:t>2. Enter a base name for your file (e.g., tutorial).</w:t>
      </w:r>
      <w:r>
        <w:br/>
        <w:t>3. Choose a frame rate (e.g., 30 FPS).</w:t>
      </w:r>
      <w:r>
        <w:br/>
        <w:t>4. Set the desired resolution or enter a custom one.</w:t>
      </w:r>
      <w:r>
        <w:br/>
        <w:t>5. Choose the video bitrate (higher means better quality).</w:t>
      </w:r>
      <w:r>
        <w:br/>
        <w:t>6. Select the audio input device (e.g., VB-Cable or microphone).</w:t>
      </w:r>
      <w:r>
        <w:br/>
        <w:t>7. Press 'Start Recording' to begin.</w:t>
      </w:r>
      <w:r>
        <w:br/>
        <w:t>8. Press 'Stop Recording' to finish. Files are saved with versioning (e.g., tutorial.mkv, tutorial_v1.mkv).</w:t>
      </w:r>
    </w:p>
    <w:p w14:paraId="318D6F2E" w14:textId="77777777" w:rsidR="001B5525" w:rsidRDefault="00000000">
      <w:pPr>
        <w:pStyle w:val="Heading2"/>
      </w:pPr>
      <w:r>
        <w:rPr>
          <w:color w:val="0066CC"/>
          <w:sz w:val="28"/>
        </w:rPr>
        <w:t>Recording System Audio with VB-Cable</w:t>
      </w:r>
    </w:p>
    <w:p w14:paraId="19EEFDD9" w14:textId="77777777" w:rsidR="001B5525" w:rsidRDefault="00000000">
      <w:r>
        <w:t>To record desktop/system audio:</w:t>
      </w:r>
      <w:r>
        <w:br/>
        <w:t>• Set VB-Cable Input as your system's default audio output in Sound Settings.</w:t>
      </w:r>
      <w:r>
        <w:br/>
        <w:t>• Go to Recording Devices, enable 'CABLE Output', and under 'Listen' tab, check 'Listen to this device'.</w:t>
      </w:r>
      <w:r>
        <w:br/>
        <w:t>• Choose your real playback device (speakers/headphones) for monitoring.</w:t>
      </w:r>
    </w:p>
    <w:p w14:paraId="1DBBB705" w14:textId="77777777" w:rsidR="00423CFC" w:rsidRDefault="00423CFC">
      <w:pPr>
        <w:pStyle w:val="Heading2"/>
        <w:rPr>
          <w:color w:val="0066CC"/>
          <w:sz w:val="28"/>
        </w:rPr>
      </w:pPr>
    </w:p>
    <w:p w14:paraId="008D21E9" w14:textId="4D96655E" w:rsidR="001B5525" w:rsidRDefault="00000000">
      <w:pPr>
        <w:pStyle w:val="Heading2"/>
      </w:pPr>
      <w:r>
        <w:rPr>
          <w:color w:val="0066CC"/>
          <w:sz w:val="28"/>
        </w:rPr>
        <w:t>Troubleshooting</w:t>
      </w:r>
    </w:p>
    <w:p w14:paraId="415AA456" w14:textId="77777777" w:rsidR="001B5525" w:rsidRDefault="00000000">
      <w:r>
        <w:t>• GUI doesn't appear: Check if it's behind other windows or being blocked by antivirus.</w:t>
      </w:r>
      <w:r>
        <w:br/>
        <w:t>• No audio recorded: Ensure VB-Cable is installed, selected, and correctly routed.</w:t>
      </w:r>
      <w:r>
        <w:br/>
        <w:t>• Output file doesn't play: Use MKV-compatible players like VLC.</w:t>
      </w:r>
      <w:r>
        <w:br/>
        <w:t>• Audio device missing: Open Sound Settings and make sure it's enabled and connected.</w:t>
      </w:r>
      <w:r>
        <w:br/>
        <w:t>• Output file is overwritten: Filenames are auto-versioned if duplicates exist.</w:t>
      </w:r>
    </w:p>
    <w:p w14:paraId="4D5F5607" w14:textId="77777777" w:rsidR="001B5525" w:rsidRDefault="00000000">
      <w:pPr>
        <w:pStyle w:val="Heading2"/>
      </w:pPr>
      <w:r>
        <w:rPr>
          <w:color w:val="0066CC"/>
          <w:sz w:val="28"/>
        </w:rPr>
        <w:t>Notes</w:t>
      </w:r>
    </w:p>
    <w:p w14:paraId="5D74273A" w14:textId="77777777" w:rsidR="001B5525" w:rsidRDefault="00000000">
      <w:r>
        <w:t>• This app uses FFmpeg and supports only MKV format for highest compatibility.</w:t>
      </w:r>
      <w:r>
        <w:br/>
        <w:t>• Splash screen is styled to match dark interfaces with smooth fade and center alignment.</w:t>
      </w:r>
      <w:r>
        <w:br/>
        <w:t>• Files are saved with automatic version suffixes to prevent loss of existing recordings.</w:t>
      </w:r>
      <w:r>
        <w:br/>
        <w:t>• The GUI fits all content with optimized layout and labeled frame for clarity.</w:t>
      </w:r>
    </w:p>
    <w:sectPr w:rsidR="001B552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78622840">
    <w:abstractNumId w:val="8"/>
  </w:num>
  <w:num w:numId="2" w16cid:durableId="279995006">
    <w:abstractNumId w:val="6"/>
  </w:num>
  <w:num w:numId="3" w16cid:durableId="45376900">
    <w:abstractNumId w:val="5"/>
  </w:num>
  <w:num w:numId="4" w16cid:durableId="1227570461">
    <w:abstractNumId w:val="4"/>
  </w:num>
  <w:num w:numId="5" w16cid:durableId="163784459">
    <w:abstractNumId w:val="7"/>
  </w:num>
  <w:num w:numId="6" w16cid:durableId="973292313">
    <w:abstractNumId w:val="3"/>
  </w:num>
  <w:num w:numId="7" w16cid:durableId="1981567038">
    <w:abstractNumId w:val="2"/>
  </w:num>
  <w:num w:numId="8" w16cid:durableId="983240722">
    <w:abstractNumId w:val="1"/>
  </w:num>
  <w:num w:numId="9" w16cid:durableId="1784641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73E2"/>
    <w:rsid w:val="0015074B"/>
    <w:rsid w:val="001B5525"/>
    <w:rsid w:val="0029639D"/>
    <w:rsid w:val="00326F90"/>
    <w:rsid w:val="00423CFC"/>
    <w:rsid w:val="005E39F8"/>
    <w:rsid w:val="009C2F69"/>
    <w:rsid w:val="00AA1D8D"/>
    <w:rsid w:val="00B47730"/>
    <w:rsid w:val="00B95B24"/>
    <w:rsid w:val="00CB0664"/>
    <w:rsid w:val="00CD5996"/>
    <w:rsid w:val="00EE5AD0"/>
    <w:rsid w:val="00FA45C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FE968BB"/>
  <w14:defaultImageDpi w14:val="300"/>
  <w15:docId w15:val="{BDB75084-5BC4-4C99-BFD1-9179487A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Martin Heigan</cp:lastModifiedBy>
  <cp:revision>5</cp:revision>
  <dcterms:created xsi:type="dcterms:W3CDTF">2013-12-23T23:15:00Z</dcterms:created>
  <dcterms:modified xsi:type="dcterms:W3CDTF">2025-05-23T20:25:00Z</dcterms:modified>
  <cp:category/>
</cp:coreProperties>
</file>